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药事管理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药管24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民法学基础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王艳翚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民法学基础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王艳翚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张海波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熊季霞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熊季霞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卜胜娟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李昭苏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280124—046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